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0CBEBB" w14:textId="77777777" w:rsidR="00863F3F" w:rsidRPr="00863F3F" w:rsidRDefault="00754F6C" w:rsidP="00863F3F">
      <w:pPr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eastAsia="de-CH"/>
        </w:rPr>
      </w:pPr>
      <w:r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eastAsia="de-CH"/>
        </w:rPr>
        <w:t>IL GATTOPARDO</w:t>
      </w:r>
    </w:p>
    <w:p w14:paraId="5BFDEED6" w14:textId="77777777" w:rsidR="00754F6C" w:rsidRPr="00754F6C" w:rsidRDefault="00754F6C" w:rsidP="00754F6C">
      <w:pPr>
        <w:spacing w:line="240" w:lineRule="auto"/>
        <w:textAlignment w:val="baseline"/>
        <w:rPr>
          <w:rFonts w:ascii="Helvetica" w:eastAsia="Times New Roman" w:hAnsi="Helvetica" w:cs="Helvetica"/>
          <w:color w:val="000000"/>
          <w:sz w:val="27"/>
          <w:szCs w:val="27"/>
          <w:lang w:eastAsia="de-CH"/>
        </w:rPr>
      </w:pPr>
      <w:r w:rsidRPr="00754F6C">
        <w:rPr>
          <w:rFonts w:ascii="Helvetica" w:eastAsia="Times New Roman" w:hAnsi="Helvetica" w:cs="Helvetica"/>
          <w:color w:val="000000"/>
          <w:sz w:val="27"/>
          <w:szCs w:val="27"/>
          <w:lang w:eastAsia="de-CH"/>
        </w:rPr>
        <w:t>von Giuseppe Tomasi di Lampedusa</w:t>
      </w:r>
      <w:r w:rsidRPr="00754F6C">
        <w:rPr>
          <w:rFonts w:ascii="Helvetica" w:eastAsia="Times New Roman" w:hAnsi="Helvetica" w:cs="Helvetica"/>
          <w:color w:val="000000"/>
          <w:sz w:val="27"/>
          <w:szCs w:val="27"/>
          <w:lang w:eastAsia="de-CH"/>
        </w:rPr>
        <w:br/>
        <w:t>aus dem Italienischen von Burkhardt Kroeber</w:t>
      </w:r>
      <w:r w:rsidRPr="00754F6C">
        <w:rPr>
          <w:rFonts w:ascii="Helvetica" w:eastAsia="Times New Roman" w:hAnsi="Helvetica" w:cs="Helvetica"/>
          <w:color w:val="000000"/>
          <w:sz w:val="27"/>
          <w:szCs w:val="27"/>
          <w:lang w:eastAsia="de-CH"/>
        </w:rPr>
        <w:br/>
        <w:t>Bühnenfassung von Pınar Karabulut und Hannah Schünemann</w:t>
      </w:r>
      <w:r w:rsidRPr="00754F6C">
        <w:rPr>
          <w:rFonts w:ascii="Helvetica" w:eastAsia="Times New Roman" w:hAnsi="Helvetica" w:cs="Helvetica"/>
          <w:color w:val="000000"/>
          <w:sz w:val="27"/>
          <w:szCs w:val="27"/>
          <w:lang w:eastAsia="de-CH"/>
        </w:rPr>
        <w:br/>
        <w:t>REGIE: Pınar Karabulut</w:t>
      </w:r>
    </w:p>
    <w:p w14:paraId="37C07EF4" w14:textId="77777777" w:rsidR="000D1AEC" w:rsidRPr="003F7F99" w:rsidRDefault="000D1AEC" w:rsidP="00986D9C">
      <w:pPr>
        <w:rPr>
          <w:sz w:val="22"/>
          <w:szCs w:val="22"/>
        </w:rPr>
      </w:pPr>
    </w:p>
    <w:p w14:paraId="6ED3301A" w14:textId="77777777" w:rsidR="00664922" w:rsidRPr="003F7F99" w:rsidRDefault="00664922" w:rsidP="00986D9C">
      <w:pPr>
        <w:rPr>
          <w:sz w:val="22"/>
          <w:szCs w:val="22"/>
        </w:rPr>
      </w:pPr>
    </w:p>
    <w:p w14:paraId="36E95101" w14:textId="77777777" w:rsidR="00664922" w:rsidRPr="003F7F99" w:rsidRDefault="00664922" w:rsidP="00664922">
      <w:pPr>
        <w:rPr>
          <w:rFonts w:cs="Arial"/>
          <w:color w:val="000000" w:themeColor="text1"/>
          <w:sz w:val="22"/>
          <w:szCs w:val="22"/>
        </w:rPr>
      </w:pPr>
      <w:r w:rsidRPr="003F7F99">
        <w:rPr>
          <w:rFonts w:cs="Arial"/>
          <w:color w:val="000000" w:themeColor="text1"/>
          <w:sz w:val="22"/>
          <w:szCs w:val="22"/>
        </w:rPr>
        <w:lastRenderedPageBreak/>
        <w:t>PRESSEFOTOS</w:t>
      </w:r>
    </w:p>
    <w:p w14:paraId="2FD55B12" w14:textId="77777777" w:rsidR="00664922" w:rsidRPr="003F7F99" w:rsidRDefault="00664922" w:rsidP="00986D9C">
      <w:pPr>
        <w:rPr>
          <w:sz w:val="22"/>
          <w:szCs w:val="22"/>
        </w:rPr>
      </w:pPr>
      <w:bookmarkStart w:id="0" w:name="_GoBack"/>
      <w:r w:rsidRPr="003F7F99">
        <w:rPr>
          <w:rFonts w:cs="Arial"/>
          <w:color w:val="000000" w:themeColor="text1"/>
          <w:sz w:val="22"/>
          <w:szCs w:val="22"/>
        </w:rPr>
        <w:t xml:space="preserve">© </w:t>
      </w:r>
      <w:r w:rsidR="00754F6C">
        <w:rPr>
          <w:rFonts w:asciiTheme="majorHAnsi" w:hAnsiTheme="majorHAnsi" w:cstheme="majorHAnsi"/>
          <w:color w:val="1A1918"/>
          <w:shd w:val="clear" w:color="auto" w:fill="FFFFFF"/>
        </w:rPr>
        <w:t>KRAFFT ANGERER</w:t>
      </w:r>
    </w:p>
    <w:bookmarkEnd w:id="0"/>
    <w:p w14:paraId="271394DC" w14:textId="77777777" w:rsidR="005C62C7" w:rsidRPr="003F7F99" w:rsidRDefault="005C62C7" w:rsidP="00986D9C">
      <w:pPr>
        <w:rPr>
          <w:sz w:val="22"/>
          <w:szCs w:val="22"/>
        </w:rPr>
      </w:pPr>
    </w:p>
    <w:p w14:paraId="3542952A" w14:textId="77777777" w:rsidR="005C62C7" w:rsidRDefault="005C62C7" w:rsidP="00986D9C">
      <w:pPr>
        <w:rPr>
          <w:sz w:val="22"/>
          <w:szCs w:val="22"/>
        </w:rPr>
      </w:pPr>
      <w:r w:rsidRPr="003F7F99">
        <w:rPr>
          <w:sz w:val="22"/>
          <w:szCs w:val="22"/>
        </w:rPr>
        <w:t>Bildlegende Von links nach rechts:</w:t>
      </w:r>
    </w:p>
    <w:p w14:paraId="56612C8C" w14:textId="77777777" w:rsidR="00371F4B" w:rsidRDefault="00371F4B" w:rsidP="00986D9C">
      <w:pPr>
        <w:rPr>
          <w:sz w:val="22"/>
          <w:szCs w:val="22"/>
        </w:rPr>
      </w:pPr>
    </w:p>
    <w:p w14:paraId="68F6CADA" w14:textId="77777777" w:rsidR="00371F4B" w:rsidRPr="00371F4B" w:rsidRDefault="00371F4B" w:rsidP="00371F4B">
      <w:pPr>
        <w:pStyle w:val="Listenabsatz"/>
        <w:numPr>
          <w:ilvl w:val="0"/>
          <w:numId w:val="6"/>
        </w:numPr>
        <w:rPr>
          <w:b/>
          <w:bCs/>
          <w:sz w:val="22"/>
          <w:szCs w:val="22"/>
        </w:rPr>
      </w:pPr>
      <w:r w:rsidRPr="00371F4B">
        <w:rPr>
          <w:b/>
          <w:bCs/>
          <w:sz w:val="22"/>
          <w:szCs w:val="22"/>
        </w:rPr>
        <w:t>David Rothe</w:t>
      </w:r>
      <w:r>
        <w:rPr>
          <w:b/>
          <w:bCs/>
          <w:sz w:val="22"/>
          <w:szCs w:val="22"/>
        </w:rPr>
        <w:t xml:space="preserve">, </w:t>
      </w:r>
      <w:r w:rsidRPr="00371F4B">
        <w:rPr>
          <w:b/>
          <w:bCs/>
          <w:sz w:val="22"/>
          <w:szCs w:val="22"/>
        </w:rPr>
        <w:t>Sophia Mercedes Burtscher</w:t>
      </w:r>
    </w:p>
    <w:p w14:paraId="5ED0FEC9" w14:textId="77777777" w:rsidR="00371F4B" w:rsidRDefault="00371F4B" w:rsidP="00371F4B">
      <w:pPr>
        <w:pStyle w:val="Listenabsatz"/>
        <w:numPr>
          <w:ilvl w:val="0"/>
          <w:numId w:val="6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Markus Scheumann</w:t>
      </w:r>
    </w:p>
    <w:p w14:paraId="12CB4CF3" w14:textId="18549F21" w:rsidR="00371F4B" w:rsidRPr="00371F4B" w:rsidRDefault="003B377F" w:rsidP="00371F4B">
      <w:pPr>
        <w:pStyle w:val="Listenabsatz"/>
        <w:numPr>
          <w:ilvl w:val="0"/>
          <w:numId w:val="6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Markus Scheumann</w:t>
      </w:r>
      <w:r w:rsidR="00371F4B">
        <w:rPr>
          <w:b/>
          <w:bCs/>
          <w:sz w:val="22"/>
          <w:szCs w:val="22"/>
        </w:rPr>
        <w:t xml:space="preserve">, </w:t>
      </w:r>
      <w:proofErr w:type="spellStart"/>
      <w:r w:rsidR="00371F4B" w:rsidRPr="00371F4B">
        <w:rPr>
          <w:b/>
          <w:bCs/>
          <w:sz w:val="22"/>
          <w:szCs w:val="22"/>
        </w:rPr>
        <w:t>Mouataz</w:t>
      </w:r>
      <w:proofErr w:type="spellEnd"/>
      <w:r w:rsidR="00371F4B" w:rsidRPr="00371F4B">
        <w:rPr>
          <w:b/>
          <w:bCs/>
          <w:sz w:val="22"/>
          <w:szCs w:val="22"/>
        </w:rPr>
        <w:t xml:space="preserve"> </w:t>
      </w:r>
      <w:proofErr w:type="spellStart"/>
      <w:r w:rsidR="00371F4B" w:rsidRPr="00371F4B">
        <w:rPr>
          <w:b/>
          <w:bCs/>
          <w:sz w:val="22"/>
          <w:szCs w:val="22"/>
        </w:rPr>
        <w:t>Alshaltouh</w:t>
      </w:r>
      <w:proofErr w:type="spellEnd"/>
    </w:p>
    <w:p w14:paraId="1C53B748" w14:textId="77777777" w:rsidR="00371F4B" w:rsidRDefault="00371F4B" w:rsidP="00371F4B">
      <w:pPr>
        <w:pStyle w:val="Listenabsatz"/>
        <w:numPr>
          <w:ilvl w:val="0"/>
          <w:numId w:val="6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Peter Knaack, David Rothe</w:t>
      </w:r>
    </w:p>
    <w:p w14:paraId="52AB170D" w14:textId="45355642" w:rsidR="00371F4B" w:rsidRDefault="003B377F" w:rsidP="00371F4B">
      <w:pPr>
        <w:pStyle w:val="Listenabsatz"/>
        <w:numPr>
          <w:ilvl w:val="0"/>
          <w:numId w:val="6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Sophia Mercedes Burtscher, Ronja Melissa Leute, Markus Scheumann</w:t>
      </w:r>
      <w:r w:rsidR="00371F4B">
        <w:rPr>
          <w:b/>
          <w:bCs/>
          <w:sz w:val="22"/>
          <w:szCs w:val="22"/>
        </w:rPr>
        <w:t xml:space="preserve">, </w:t>
      </w:r>
      <w:r>
        <w:rPr>
          <w:b/>
          <w:bCs/>
          <w:sz w:val="22"/>
          <w:szCs w:val="22"/>
        </w:rPr>
        <w:t>Nicola Gründel, Peter Knaack</w:t>
      </w:r>
    </w:p>
    <w:p w14:paraId="08A03C05" w14:textId="0F30FB94" w:rsidR="00371F4B" w:rsidRDefault="003B377F" w:rsidP="00371F4B">
      <w:pPr>
        <w:pStyle w:val="Listenabsatz"/>
        <w:numPr>
          <w:ilvl w:val="0"/>
          <w:numId w:val="6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Markus Scheumann</w:t>
      </w:r>
    </w:p>
    <w:p w14:paraId="062B4DAF" w14:textId="653023B9" w:rsidR="00371F4B" w:rsidRDefault="003B377F" w:rsidP="00371F4B">
      <w:pPr>
        <w:pStyle w:val="Listenabsatz"/>
        <w:numPr>
          <w:ilvl w:val="0"/>
          <w:numId w:val="6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Markus Scheumann</w:t>
      </w:r>
      <w:r w:rsidR="00371F4B">
        <w:rPr>
          <w:b/>
          <w:bCs/>
          <w:sz w:val="22"/>
          <w:szCs w:val="22"/>
        </w:rPr>
        <w:t>, Nicola G</w:t>
      </w:r>
      <w:r w:rsidR="008A1B3F">
        <w:rPr>
          <w:b/>
          <w:bCs/>
          <w:sz w:val="22"/>
          <w:szCs w:val="22"/>
        </w:rPr>
        <w:t>r</w:t>
      </w:r>
      <w:r w:rsidR="00371F4B">
        <w:rPr>
          <w:b/>
          <w:bCs/>
          <w:sz w:val="22"/>
          <w:szCs w:val="22"/>
        </w:rPr>
        <w:t>ündel</w:t>
      </w:r>
    </w:p>
    <w:p w14:paraId="464FD916" w14:textId="1FDC53AB" w:rsidR="00371F4B" w:rsidRDefault="003B377F" w:rsidP="00371F4B">
      <w:pPr>
        <w:pStyle w:val="Listenabsatz"/>
        <w:numPr>
          <w:ilvl w:val="0"/>
          <w:numId w:val="6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Ronja Melissa Leute, </w:t>
      </w:r>
      <w:r w:rsidR="00371F4B">
        <w:rPr>
          <w:b/>
          <w:bCs/>
          <w:sz w:val="22"/>
          <w:szCs w:val="22"/>
        </w:rPr>
        <w:t>Nicola G</w:t>
      </w:r>
      <w:r w:rsidR="008A1B3F">
        <w:rPr>
          <w:b/>
          <w:bCs/>
          <w:sz w:val="22"/>
          <w:szCs w:val="22"/>
        </w:rPr>
        <w:t>r</w:t>
      </w:r>
      <w:r w:rsidR="00371F4B">
        <w:rPr>
          <w:b/>
          <w:bCs/>
          <w:sz w:val="22"/>
          <w:szCs w:val="22"/>
        </w:rPr>
        <w:t xml:space="preserve">ündel, Sophia Mercedes Burtscher, </w:t>
      </w:r>
      <w:r w:rsidR="008A1B3F">
        <w:rPr>
          <w:b/>
          <w:bCs/>
          <w:sz w:val="22"/>
          <w:szCs w:val="22"/>
        </w:rPr>
        <w:t>Mirjam Rast</w:t>
      </w:r>
    </w:p>
    <w:p w14:paraId="004808C6" w14:textId="02D74A93" w:rsidR="008A1B3F" w:rsidRDefault="003B377F" w:rsidP="00371F4B">
      <w:pPr>
        <w:pStyle w:val="Listenabsatz"/>
        <w:numPr>
          <w:ilvl w:val="0"/>
          <w:numId w:val="6"/>
        </w:numPr>
        <w:rPr>
          <w:b/>
          <w:bCs/>
          <w:sz w:val="22"/>
          <w:szCs w:val="22"/>
        </w:rPr>
      </w:pPr>
      <w:r w:rsidRPr="00AB7B95">
        <w:rPr>
          <w:b/>
          <w:bCs/>
          <w:sz w:val="22"/>
          <w:szCs w:val="22"/>
        </w:rPr>
        <w:t xml:space="preserve">David Rothe, Markus Scheumann, Alexander </w:t>
      </w:r>
      <w:proofErr w:type="spellStart"/>
      <w:r w:rsidRPr="00AB7B95">
        <w:rPr>
          <w:b/>
          <w:bCs/>
          <w:sz w:val="22"/>
          <w:szCs w:val="22"/>
        </w:rPr>
        <w:t>Angeletta</w:t>
      </w:r>
      <w:proofErr w:type="spellEnd"/>
      <w:r w:rsidRPr="00AB7B95">
        <w:rPr>
          <w:b/>
          <w:bCs/>
          <w:sz w:val="22"/>
          <w:szCs w:val="22"/>
        </w:rPr>
        <w:t>, Mirjam Rast, Sophia Mercedes Burtscher, Michael Neuenschwander</w:t>
      </w:r>
    </w:p>
    <w:p w14:paraId="668536FE" w14:textId="77777777" w:rsidR="008A1B3F" w:rsidRDefault="008A1B3F" w:rsidP="00371F4B">
      <w:pPr>
        <w:pStyle w:val="Listenabsatz"/>
        <w:numPr>
          <w:ilvl w:val="0"/>
          <w:numId w:val="6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Alexander </w:t>
      </w:r>
      <w:proofErr w:type="spellStart"/>
      <w:r>
        <w:rPr>
          <w:b/>
          <w:bCs/>
          <w:sz w:val="22"/>
          <w:szCs w:val="22"/>
        </w:rPr>
        <w:t>Angeletta</w:t>
      </w:r>
      <w:proofErr w:type="spellEnd"/>
    </w:p>
    <w:p w14:paraId="1F9BAEC7" w14:textId="00C16C95" w:rsidR="008A1B3F" w:rsidRPr="00AB7B95" w:rsidRDefault="008A1B3F" w:rsidP="00371F4B">
      <w:pPr>
        <w:pStyle w:val="Listenabsatz"/>
        <w:numPr>
          <w:ilvl w:val="0"/>
          <w:numId w:val="6"/>
        </w:numPr>
        <w:rPr>
          <w:b/>
          <w:bCs/>
          <w:sz w:val="22"/>
          <w:szCs w:val="22"/>
          <w:lang w:val="en-US"/>
        </w:rPr>
      </w:pPr>
      <w:r w:rsidRPr="00AB7B95">
        <w:rPr>
          <w:b/>
          <w:bCs/>
          <w:sz w:val="22"/>
          <w:szCs w:val="22"/>
          <w:lang w:val="en-US"/>
        </w:rPr>
        <w:lastRenderedPageBreak/>
        <w:t xml:space="preserve">David </w:t>
      </w:r>
      <w:proofErr w:type="spellStart"/>
      <w:r w:rsidRPr="00AB7B95">
        <w:rPr>
          <w:b/>
          <w:bCs/>
          <w:sz w:val="22"/>
          <w:szCs w:val="22"/>
          <w:lang w:val="en-US"/>
        </w:rPr>
        <w:t>Rothe</w:t>
      </w:r>
      <w:proofErr w:type="spellEnd"/>
      <w:r w:rsidRPr="00AB7B95">
        <w:rPr>
          <w:b/>
          <w:bCs/>
          <w:sz w:val="22"/>
          <w:szCs w:val="22"/>
          <w:lang w:val="en-US"/>
        </w:rPr>
        <w:t xml:space="preserve">, </w:t>
      </w:r>
      <w:proofErr w:type="spellStart"/>
      <w:r w:rsidRPr="00AB7B95">
        <w:rPr>
          <w:b/>
          <w:bCs/>
          <w:sz w:val="22"/>
          <w:szCs w:val="22"/>
          <w:lang w:val="en-US"/>
        </w:rPr>
        <w:t>Mouataz</w:t>
      </w:r>
      <w:proofErr w:type="spellEnd"/>
      <w:r w:rsidRPr="00AB7B95">
        <w:rPr>
          <w:b/>
          <w:bCs/>
          <w:sz w:val="22"/>
          <w:szCs w:val="22"/>
          <w:lang w:val="en-US"/>
        </w:rPr>
        <w:t xml:space="preserve"> </w:t>
      </w:r>
      <w:proofErr w:type="spellStart"/>
      <w:r w:rsidRPr="00AB7B95">
        <w:rPr>
          <w:b/>
          <w:bCs/>
          <w:sz w:val="22"/>
          <w:szCs w:val="22"/>
          <w:lang w:val="en-US"/>
        </w:rPr>
        <w:t>Alshaltouh</w:t>
      </w:r>
      <w:proofErr w:type="spellEnd"/>
      <w:r w:rsidRPr="00AB7B95">
        <w:rPr>
          <w:b/>
          <w:bCs/>
          <w:sz w:val="22"/>
          <w:szCs w:val="22"/>
          <w:lang w:val="en-US"/>
        </w:rPr>
        <w:t>,</w:t>
      </w:r>
      <w:r w:rsidR="003B377F" w:rsidRPr="00AB7B95">
        <w:rPr>
          <w:b/>
          <w:bCs/>
          <w:sz w:val="22"/>
          <w:szCs w:val="22"/>
          <w:lang w:val="en-US"/>
        </w:rPr>
        <w:t xml:space="preserve"> Sophia Mercedes </w:t>
      </w:r>
      <w:proofErr w:type="spellStart"/>
      <w:r w:rsidR="003B377F" w:rsidRPr="00AB7B95">
        <w:rPr>
          <w:b/>
          <w:bCs/>
          <w:sz w:val="22"/>
          <w:szCs w:val="22"/>
          <w:lang w:val="en-US"/>
        </w:rPr>
        <w:t>Burtscher</w:t>
      </w:r>
      <w:proofErr w:type="spellEnd"/>
    </w:p>
    <w:p w14:paraId="328CDDDD" w14:textId="77777777" w:rsidR="008A1B3F" w:rsidRDefault="008A1B3F" w:rsidP="00371F4B">
      <w:pPr>
        <w:pStyle w:val="Listenabsatz"/>
        <w:numPr>
          <w:ilvl w:val="0"/>
          <w:numId w:val="6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Mirjam Rast, Markus Scheumann</w:t>
      </w:r>
    </w:p>
    <w:p w14:paraId="61282B65" w14:textId="77777777" w:rsidR="008A1B3F" w:rsidRPr="00371F4B" w:rsidRDefault="008A1B3F" w:rsidP="00371F4B">
      <w:pPr>
        <w:pStyle w:val="Listenabsatz"/>
        <w:numPr>
          <w:ilvl w:val="0"/>
          <w:numId w:val="6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Markus Scheumann</w:t>
      </w:r>
    </w:p>
    <w:p w14:paraId="5D159FCD" w14:textId="77777777" w:rsidR="00664922" w:rsidRPr="003F7F99" w:rsidRDefault="00664922" w:rsidP="00986D9C">
      <w:pPr>
        <w:rPr>
          <w:sz w:val="22"/>
          <w:szCs w:val="22"/>
        </w:rPr>
      </w:pPr>
    </w:p>
    <w:p w14:paraId="21A05AB5" w14:textId="77777777" w:rsidR="005C62C7" w:rsidRPr="00754F6C" w:rsidRDefault="005C62C7" w:rsidP="00986D9C">
      <w:pPr>
        <w:rPr>
          <w:sz w:val="22"/>
          <w:szCs w:val="22"/>
        </w:rPr>
      </w:pPr>
    </w:p>
    <w:p w14:paraId="1FC4A66D" w14:textId="77777777" w:rsidR="005C62C7" w:rsidRPr="00754F6C" w:rsidRDefault="005C62C7" w:rsidP="00986D9C">
      <w:pPr>
        <w:rPr>
          <w:sz w:val="22"/>
          <w:szCs w:val="22"/>
        </w:rPr>
      </w:pPr>
    </w:p>
    <w:p w14:paraId="563160D0" w14:textId="77777777" w:rsidR="005C62C7" w:rsidRPr="00754F6C" w:rsidRDefault="005C62C7" w:rsidP="00986D9C">
      <w:pPr>
        <w:rPr>
          <w:sz w:val="22"/>
          <w:szCs w:val="22"/>
        </w:rPr>
      </w:pPr>
    </w:p>
    <w:p w14:paraId="3F5BF4C3" w14:textId="77777777" w:rsidR="005C62C7" w:rsidRPr="00754F6C" w:rsidRDefault="005C62C7" w:rsidP="00986D9C">
      <w:pPr>
        <w:rPr>
          <w:sz w:val="22"/>
          <w:szCs w:val="22"/>
        </w:rPr>
      </w:pPr>
    </w:p>
    <w:p w14:paraId="45C9B794" w14:textId="77777777" w:rsidR="00754F6C" w:rsidRPr="00754F6C" w:rsidRDefault="00754F6C" w:rsidP="00754F6C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 xml:space="preserve">Regie </w:t>
      </w:r>
      <w:hyperlink r:id="rId8" w:history="1">
        <w:r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</w:rPr>
          <w:t>Pınar Karabulut</w:t>
        </w:r>
      </w:hyperlink>
    </w:p>
    <w:p w14:paraId="66948154" w14:textId="77777777" w:rsidR="00754F6C" w:rsidRPr="00754F6C" w:rsidRDefault="00754F6C" w:rsidP="00754F6C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lastRenderedPageBreak/>
        <w:t xml:space="preserve">Bühne </w:t>
      </w:r>
      <w:hyperlink r:id="rId9" w:history="1">
        <w:r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</w:rPr>
          <w:t>Michela Flück</w:t>
        </w:r>
      </w:hyperlink>
    </w:p>
    <w:p w14:paraId="6A32682D" w14:textId="77777777" w:rsidR="00754F6C" w:rsidRPr="00754F6C" w:rsidRDefault="00754F6C" w:rsidP="00754F6C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  <w:lang w:val="en-US"/>
        </w:rPr>
      </w:pPr>
      <w:r w:rsidRPr="00754F6C">
        <w:rPr>
          <w:rFonts w:ascii="Helvetica" w:hAnsi="Helvetica" w:cs="Helvetica"/>
          <w:caps/>
          <w:color w:val="000000"/>
          <w:sz w:val="27"/>
          <w:szCs w:val="27"/>
          <w:lang w:val="en-US"/>
        </w:rPr>
        <w:t>Kostüme</w:t>
      </w:r>
      <w:r>
        <w:rPr>
          <w:rFonts w:ascii="Helvetica" w:hAnsi="Helvetica" w:cs="Helvetica"/>
          <w:caps/>
          <w:color w:val="000000"/>
          <w:sz w:val="27"/>
          <w:szCs w:val="27"/>
          <w:lang w:val="en-US"/>
        </w:rPr>
        <w:t xml:space="preserve"> </w:t>
      </w:r>
      <w:hyperlink r:id="rId10" w:history="1">
        <w:r w:rsidRPr="00754F6C"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  <w:lang w:val="en-US"/>
          </w:rPr>
          <w:t>Sara Valentina </w:t>
        </w:r>
        <w:proofErr w:type="spellStart"/>
        <w:r w:rsidRPr="00754F6C"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  <w:lang w:val="en-US"/>
          </w:rPr>
          <w:t>Giancane</w:t>
        </w:r>
        <w:proofErr w:type="spellEnd"/>
      </w:hyperlink>
    </w:p>
    <w:p w14:paraId="2AD37F6F" w14:textId="77777777" w:rsidR="00754F6C" w:rsidRPr="00754F6C" w:rsidRDefault="00754F6C" w:rsidP="00754F6C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  <w:lang w:val="en-US"/>
        </w:rPr>
      </w:pPr>
      <w:r w:rsidRPr="00754F6C">
        <w:rPr>
          <w:rFonts w:ascii="Helvetica" w:hAnsi="Helvetica" w:cs="Helvetica"/>
          <w:caps/>
          <w:color w:val="000000"/>
          <w:sz w:val="27"/>
          <w:szCs w:val="27"/>
          <w:lang w:val="en-US"/>
        </w:rPr>
        <w:t>Musik</w:t>
      </w:r>
      <w:r>
        <w:rPr>
          <w:rFonts w:ascii="Helvetica" w:hAnsi="Helvetica" w:cs="Helvetica"/>
          <w:caps/>
          <w:color w:val="000000"/>
          <w:sz w:val="27"/>
          <w:szCs w:val="27"/>
          <w:lang w:val="en-US"/>
        </w:rPr>
        <w:t xml:space="preserve"> </w:t>
      </w:r>
      <w:hyperlink r:id="rId11" w:history="1">
        <w:r w:rsidRPr="00754F6C"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  <w:lang w:val="en-US"/>
          </w:rPr>
          <w:t>Daniel Murena</w:t>
        </w:r>
      </w:hyperlink>
    </w:p>
    <w:p w14:paraId="0ECC8D2F" w14:textId="77777777" w:rsidR="00754F6C" w:rsidRPr="00754F6C" w:rsidRDefault="00754F6C" w:rsidP="00754F6C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 xml:space="preserve">Licht </w:t>
      </w:r>
      <w:hyperlink r:id="rId12" w:history="1">
        <w:r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</w:rPr>
          <w:t>Michel Güntert</w:t>
        </w:r>
      </w:hyperlink>
    </w:p>
    <w:p w14:paraId="5850FEF7" w14:textId="77777777" w:rsidR="00754F6C" w:rsidRPr="00754F6C" w:rsidRDefault="00754F6C" w:rsidP="00754F6C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 xml:space="preserve">Dramaturgie </w:t>
      </w:r>
      <w:hyperlink r:id="rId13" w:history="1">
        <w:r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</w:rPr>
          <w:t>Hannah Schünemann</w:t>
        </w:r>
      </w:hyperlink>
    </w:p>
    <w:p w14:paraId="36524118" w14:textId="77777777" w:rsidR="00754F6C" w:rsidRPr="00754F6C" w:rsidRDefault="00754F6C" w:rsidP="00754F6C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 xml:space="preserve">Regieassistenz </w:t>
      </w:r>
      <w:hyperlink r:id="rId14" w:history="1">
        <w:r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</w:rPr>
          <w:t>Linda Hügel</w:t>
        </w:r>
      </w:hyperlink>
    </w:p>
    <w:p w14:paraId="0C97F6C3" w14:textId="77777777" w:rsidR="00754F6C" w:rsidRPr="00754F6C" w:rsidRDefault="00754F6C" w:rsidP="00754F6C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 xml:space="preserve">Bühnenbildassistenz </w:t>
      </w:r>
      <w:hyperlink r:id="rId15" w:history="1">
        <w:r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</w:rPr>
          <w:t>Lioba Bangert</w:t>
        </w:r>
      </w:hyperlink>
    </w:p>
    <w:p w14:paraId="3CE23D6E" w14:textId="77777777" w:rsidR="00754F6C" w:rsidRPr="00754F6C" w:rsidRDefault="00754F6C" w:rsidP="00754F6C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lastRenderedPageBreak/>
        <w:t xml:space="preserve">Kostümbildassistenz </w:t>
      </w:r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Rosanna Löw</w:t>
      </w:r>
    </w:p>
    <w:p w14:paraId="4E5B6D57" w14:textId="77777777" w:rsidR="00754F6C" w:rsidRPr="00754F6C" w:rsidRDefault="00754F6C" w:rsidP="00754F6C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 xml:space="preserve">DRAMATURGIEASSISTENZ </w:t>
      </w:r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Lukas Rathjen</w:t>
      </w:r>
    </w:p>
    <w:p w14:paraId="247E8E48" w14:textId="27A0EAE5" w:rsidR="00754F6C" w:rsidRPr="00754F6C" w:rsidRDefault="00754F6C" w:rsidP="00754F6C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 xml:space="preserve">REGIEHOSPITANZ </w:t>
      </w:r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Sonja Dame</w:t>
      </w:r>
      <w:r w:rsidR="003B377F"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,</w:t>
      </w:r>
      <w:r>
        <w:rPr>
          <w:rFonts w:ascii="Helvetica" w:hAnsi="Helvetica" w:cs="Helvetica"/>
          <w:color w:val="000000"/>
          <w:sz w:val="27"/>
          <w:szCs w:val="27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Antonella </w:t>
      </w:r>
      <w:proofErr w:type="spellStart"/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Opdensteinen</w:t>
      </w:r>
      <w:proofErr w:type="spellEnd"/>
    </w:p>
    <w:p w14:paraId="2625144F" w14:textId="125D6918" w:rsidR="00754F6C" w:rsidRPr="00754F6C" w:rsidRDefault="00754F6C" w:rsidP="00754F6C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 xml:space="preserve">BÜHNENBILDHOSPITANZ </w:t>
      </w:r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Ronja Melissa Leute</w:t>
      </w:r>
      <w:r w:rsidR="003B377F"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,</w:t>
      </w:r>
      <w:r>
        <w:rPr>
          <w:rFonts w:ascii="Helvetica" w:hAnsi="Helvetica" w:cs="Helvetica"/>
          <w:color w:val="000000"/>
          <w:sz w:val="27"/>
          <w:szCs w:val="27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Fiona Wiesner</w:t>
      </w:r>
    </w:p>
    <w:p w14:paraId="7788DE5B" w14:textId="77777777" w:rsidR="00754F6C" w:rsidRPr="00754F6C" w:rsidRDefault="00754F6C" w:rsidP="00754F6C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lastRenderedPageBreak/>
        <w:t xml:space="preserve">KOSTÜMBILDHOSPITANZ </w:t>
      </w:r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Amélie Bianchi</w:t>
      </w:r>
    </w:p>
    <w:p w14:paraId="58C74A15" w14:textId="77777777" w:rsidR="00754F6C" w:rsidRPr="00754F6C" w:rsidRDefault="00754F6C" w:rsidP="00754F6C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 xml:space="preserve">Inspizienz </w:t>
      </w:r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Michael Durrer</w:t>
      </w:r>
    </w:p>
    <w:p w14:paraId="7071FF96" w14:textId="77777777" w:rsidR="00754F6C" w:rsidRPr="00754F6C" w:rsidRDefault="00754F6C" w:rsidP="00754F6C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 xml:space="preserve">Soufflage </w:t>
      </w:r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Rita von Horváth</w:t>
      </w:r>
    </w:p>
    <w:p w14:paraId="60671646" w14:textId="77777777" w:rsidR="005C62C7" w:rsidRPr="00986D9C" w:rsidRDefault="005C62C7" w:rsidP="00986D9C"/>
    <w:sectPr w:rsidR="005C62C7" w:rsidRPr="00986D9C" w:rsidSect="00ED44DA">
      <w:headerReference w:type="default" r:id="rId16"/>
      <w:headerReference w:type="first" r:id="rId17"/>
      <w:pgSz w:w="11906" w:h="16838" w:code="9"/>
      <w:pgMar w:top="618" w:right="1712" w:bottom="1418" w:left="1712" w:header="41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B137C3" w14:textId="77777777" w:rsidR="00F56658" w:rsidRDefault="00F56658" w:rsidP="00C36F5B">
      <w:r>
        <w:separator/>
      </w:r>
    </w:p>
  </w:endnote>
  <w:endnote w:type="continuationSeparator" w:id="0">
    <w:p w14:paraId="4EAF5450" w14:textId="77777777" w:rsidR="00F56658" w:rsidRDefault="00F56658" w:rsidP="00C36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3957FA" w14:textId="77777777" w:rsidR="00F56658" w:rsidRDefault="00F56658" w:rsidP="00C36F5B">
      <w:r>
        <w:separator/>
      </w:r>
    </w:p>
  </w:footnote>
  <w:footnote w:type="continuationSeparator" w:id="0">
    <w:p w14:paraId="248E0699" w14:textId="77777777" w:rsidR="00F56658" w:rsidRDefault="00F56658" w:rsidP="00C36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8EF242" w14:textId="77777777" w:rsidR="00B9351E" w:rsidRDefault="00B9351E" w:rsidP="00B9351E">
    <w:pPr>
      <w:pStyle w:val="Kopfzeile"/>
      <w:spacing w:line="20" w:lineRule="exact"/>
    </w:pPr>
    <w:bookmarkStart w:id="1" w:name="_Hlk198564857"/>
    <w:bookmarkStart w:id="2" w:name="_Hlk198564858"/>
    <w:r>
      <w:rPr>
        <w:noProof/>
        <w:lang w:eastAsia="de-CH"/>
      </w:rPr>
      <w:drawing>
        <wp:anchor distT="0" distB="0" distL="114300" distR="114300" simplePos="0" relativeHeight="251664384" behindDoc="0" locked="1" layoutInCell="1" allowOverlap="1" wp14:anchorId="3F14BD91" wp14:editId="19B92CE2">
          <wp:simplePos x="0" y="0"/>
          <wp:positionH relativeFrom="page">
            <wp:posOffset>2635250</wp:posOffset>
          </wp:positionH>
          <wp:positionV relativeFrom="page">
            <wp:posOffset>9991090</wp:posOffset>
          </wp:positionV>
          <wp:extent cx="2298240" cy="461160"/>
          <wp:effectExtent l="0" t="0" r="0" b="0"/>
          <wp:wrapNone/>
          <wp:docPr id="1585342883" name="adr_rgb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5342883" name="adr_rgb_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98240" cy="461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1"/>
    <w:bookmarkEnd w:id="2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AD0B9" w14:textId="77777777" w:rsidR="0014700E" w:rsidRDefault="008A1D5E" w:rsidP="00244CD5">
    <w:pPr>
      <w:pStyle w:val="Kopfzeile"/>
      <w:spacing w:after="2430"/>
    </w:pPr>
    <w:r>
      <w:rPr>
        <w:noProof/>
        <w:lang w:eastAsia="de-CH"/>
      </w:rPr>
      <w:drawing>
        <wp:anchor distT="0" distB="0" distL="114300" distR="114300" simplePos="0" relativeHeight="251661312" behindDoc="0" locked="1" layoutInCell="1" allowOverlap="1" wp14:anchorId="6FFB9F55" wp14:editId="231C79CA">
          <wp:simplePos x="0" y="0"/>
          <wp:positionH relativeFrom="page">
            <wp:posOffset>2635250</wp:posOffset>
          </wp:positionH>
          <wp:positionV relativeFrom="page">
            <wp:posOffset>9991090</wp:posOffset>
          </wp:positionV>
          <wp:extent cx="2298240" cy="461160"/>
          <wp:effectExtent l="0" t="0" r="0" b="0"/>
          <wp:wrapNone/>
          <wp:docPr id="1304900279" name="adr_rgb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4900279" name="adr_rgb_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98240" cy="461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CH"/>
      </w:rPr>
      <w:drawing>
        <wp:anchor distT="0" distB="0" distL="114300" distR="114300" simplePos="0" relativeHeight="251660288" behindDoc="0" locked="1" layoutInCell="1" allowOverlap="1" wp14:anchorId="1679023E" wp14:editId="3B57BF6B">
          <wp:simplePos x="0" y="0"/>
          <wp:positionH relativeFrom="page">
            <wp:posOffset>269875</wp:posOffset>
          </wp:positionH>
          <wp:positionV relativeFrom="page">
            <wp:posOffset>144145</wp:posOffset>
          </wp:positionV>
          <wp:extent cx="7021080" cy="863640"/>
          <wp:effectExtent l="0" t="0" r="8890" b="0"/>
          <wp:wrapNone/>
          <wp:docPr id="609265729" name="logo_rgb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9265729" name="logo_rgb_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021080" cy="863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D1A70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7A84AEC"/>
    <w:multiLevelType w:val="multilevel"/>
    <w:tmpl w:val="5C2A26A2"/>
    <w:styleLink w:val="berschriftenListe"/>
    <w:lvl w:ilvl="0">
      <w:start w:val="1"/>
      <w:numFmt w:val="decimal"/>
      <w:pStyle w:val="berschrift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.%2.%3.%4.%5.%6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6">
      <w:start w:val="1"/>
      <w:numFmt w:val="decimal"/>
      <w:pStyle w:val="berschrift7"/>
      <w:lvlText w:val="%1.%2.%3.%4.%5.%6.%7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.%2.%3.%4.%5.%6.%7.%8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.%2.%3.%4.%5.%6.%7.%8.%9.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2" w15:restartNumberingAfterBreak="0">
    <w:nsid w:val="1CBD45B5"/>
    <w:multiLevelType w:val="multilevel"/>
    <w:tmpl w:val="6B5AC13A"/>
    <w:styleLink w:val="AufzhlungListe"/>
    <w:lvl w:ilvl="0">
      <w:start w:val="1"/>
      <w:numFmt w:val="bullet"/>
      <w:pStyle w:val="Aufzhlungszeichen"/>
      <w:lvlText w:val="•"/>
      <w:lvlJc w:val="left"/>
      <w:pPr>
        <w:tabs>
          <w:tab w:val="num" w:pos="284"/>
        </w:tabs>
        <w:ind w:left="284" w:hanging="284"/>
      </w:pPr>
      <w:rPr>
        <w:rFonts w:ascii="Calibri" w:hAnsi="Calibri" w:hint="default"/>
      </w:rPr>
    </w:lvl>
    <w:lvl w:ilvl="1">
      <w:start w:val="1"/>
      <w:numFmt w:val="bullet"/>
      <w:lvlText w:val="•"/>
      <w:lvlJc w:val="left"/>
      <w:pPr>
        <w:tabs>
          <w:tab w:val="num" w:pos="568"/>
        </w:tabs>
        <w:ind w:left="568" w:hanging="284"/>
      </w:pPr>
      <w:rPr>
        <w:rFonts w:ascii="Calibri" w:hAnsi="Calibri" w:hint="default"/>
      </w:rPr>
    </w:lvl>
    <w:lvl w:ilvl="2">
      <w:start w:val="1"/>
      <w:numFmt w:val="bullet"/>
      <w:lvlText w:val="•"/>
      <w:lvlJc w:val="left"/>
      <w:pPr>
        <w:tabs>
          <w:tab w:val="num" w:pos="852"/>
        </w:tabs>
        <w:ind w:left="852" w:hanging="284"/>
      </w:pPr>
      <w:rPr>
        <w:rFonts w:ascii="Calibri" w:hAnsi="Calibri" w:hint="default"/>
      </w:rPr>
    </w:lvl>
    <w:lvl w:ilvl="3">
      <w:start w:val="1"/>
      <w:numFmt w:val="bullet"/>
      <w:lvlText w:val="•"/>
      <w:lvlJc w:val="left"/>
      <w:pPr>
        <w:tabs>
          <w:tab w:val="num" w:pos="1136"/>
        </w:tabs>
        <w:ind w:left="1136" w:hanging="284"/>
      </w:pPr>
      <w:rPr>
        <w:rFonts w:ascii="Calibri" w:hAnsi="Calibri" w:hint="default"/>
      </w:rPr>
    </w:lvl>
    <w:lvl w:ilvl="4">
      <w:start w:val="1"/>
      <w:numFmt w:val="bullet"/>
      <w:lvlText w:val="•"/>
      <w:lvlJc w:val="left"/>
      <w:pPr>
        <w:tabs>
          <w:tab w:val="num" w:pos="1420"/>
        </w:tabs>
        <w:ind w:left="1420" w:hanging="284"/>
      </w:pPr>
      <w:rPr>
        <w:rFonts w:ascii="Calibri" w:hAnsi="Calibri" w:hint="default"/>
      </w:rPr>
    </w:lvl>
    <w:lvl w:ilvl="5">
      <w:start w:val="1"/>
      <w:numFmt w:val="bullet"/>
      <w:lvlText w:val="•"/>
      <w:lvlJc w:val="left"/>
      <w:pPr>
        <w:tabs>
          <w:tab w:val="num" w:pos="1704"/>
        </w:tabs>
        <w:ind w:left="1704" w:hanging="284"/>
      </w:pPr>
      <w:rPr>
        <w:rFonts w:ascii="Calibri" w:hAnsi="Calibri" w:hint="default"/>
      </w:rPr>
    </w:lvl>
    <w:lvl w:ilvl="6">
      <w:start w:val="1"/>
      <w:numFmt w:val="bullet"/>
      <w:lvlText w:val="•"/>
      <w:lvlJc w:val="left"/>
      <w:pPr>
        <w:tabs>
          <w:tab w:val="num" w:pos="1988"/>
        </w:tabs>
        <w:ind w:left="1988" w:hanging="284"/>
      </w:pPr>
      <w:rPr>
        <w:rFonts w:ascii="Calibri" w:hAnsi="Calibri" w:hint="default"/>
      </w:rPr>
    </w:lvl>
    <w:lvl w:ilvl="7">
      <w:start w:val="1"/>
      <w:numFmt w:val="bullet"/>
      <w:lvlText w:val="•"/>
      <w:lvlJc w:val="left"/>
      <w:pPr>
        <w:tabs>
          <w:tab w:val="num" w:pos="2272"/>
        </w:tabs>
        <w:ind w:left="2272" w:hanging="284"/>
      </w:pPr>
      <w:rPr>
        <w:rFonts w:ascii="Calibri" w:hAnsi="Calibri" w:hint="default"/>
      </w:rPr>
    </w:lvl>
    <w:lvl w:ilvl="8">
      <w:start w:val="1"/>
      <w:numFmt w:val="bullet"/>
      <w:lvlText w:val="•"/>
      <w:lvlJc w:val="left"/>
      <w:pPr>
        <w:tabs>
          <w:tab w:val="num" w:pos="2556"/>
        </w:tabs>
        <w:ind w:left="2556" w:hanging="284"/>
      </w:pPr>
      <w:rPr>
        <w:rFonts w:ascii="Calibri" w:hAnsi="Calibri" w:hint="default"/>
      </w:rPr>
    </w:lvl>
  </w:abstractNum>
  <w:abstractNum w:abstractNumId="3" w15:restartNumberingAfterBreak="0">
    <w:nsid w:val="34AE2C7E"/>
    <w:multiLevelType w:val="multilevel"/>
    <w:tmpl w:val="6B5AC13A"/>
    <w:numStyleLink w:val="AufzhlungListe"/>
  </w:abstractNum>
  <w:abstractNum w:abstractNumId="4" w15:restartNumberingAfterBreak="0">
    <w:nsid w:val="3D2329C3"/>
    <w:multiLevelType w:val="hybridMultilevel"/>
    <w:tmpl w:val="566E347A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386D01"/>
    <w:multiLevelType w:val="multilevel"/>
    <w:tmpl w:val="6B5AC13A"/>
    <w:numStyleLink w:val="AufzhlungListe"/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D9C"/>
    <w:rsid w:val="00024C94"/>
    <w:rsid w:val="000B60A8"/>
    <w:rsid w:val="000C042B"/>
    <w:rsid w:val="000D1AEC"/>
    <w:rsid w:val="0014700E"/>
    <w:rsid w:val="001549D8"/>
    <w:rsid w:val="00156078"/>
    <w:rsid w:val="0017443A"/>
    <w:rsid w:val="001B37BA"/>
    <w:rsid w:val="001D2FAB"/>
    <w:rsid w:val="00236EF0"/>
    <w:rsid w:val="00244CD5"/>
    <w:rsid w:val="002D3762"/>
    <w:rsid w:val="002E2303"/>
    <w:rsid w:val="00371F4B"/>
    <w:rsid w:val="00376117"/>
    <w:rsid w:val="00394F77"/>
    <w:rsid w:val="003B377F"/>
    <w:rsid w:val="003F7F99"/>
    <w:rsid w:val="00424482"/>
    <w:rsid w:val="0042534E"/>
    <w:rsid w:val="00426BAA"/>
    <w:rsid w:val="004444CE"/>
    <w:rsid w:val="00453F80"/>
    <w:rsid w:val="004944C8"/>
    <w:rsid w:val="004F5F41"/>
    <w:rsid w:val="005237E9"/>
    <w:rsid w:val="00546E9D"/>
    <w:rsid w:val="005829D4"/>
    <w:rsid w:val="005C62C7"/>
    <w:rsid w:val="005F665C"/>
    <w:rsid w:val="006074CC"/>
    <w:rsid w:val="00615D9C"/>
    <w:rsid w:val="00617896"/>
    <w:rsid w:val="00664922"/>
    <w:rsid w:val="0067105F"/>
    <w:rsid w:val="006A1E1D"/>
    <w:rsid w:val="006A3F70"/>
    <w:rsid w:val="00754F6C"/>
    <w:rsid w:val="0078126D"/>
    <w:rsid w:val="00791622"/>
    <w:rsid w:val="007A0CB7"/>
    <w:rsid w:val="007C3AE8"/>
    <w:rsid w:val="007F5613"/>
    <w:rsid w:val="00801C1F"/>
    <w:rsid w:val="00863F3F"/>
    <w:rsid w:val="00882C70"/>
    <w:rsid w:val="008A1B3F"/>
    <w:rsid w:val="008A1D5E"/>
    <w:rsid w:val="0093052C"/>
    <w:rsid w:val="0095195E"/>
    <w:rsid w:val="00986D9C"/>
    <w:rsid w:val="009906A4"/>
    <w:rsid w:val="00A04836"/>
    <w:rsid w:val="00A820A2"/>
    <w:rsid w:val="00A8268B"/>
    <w:rsid w:val="00A8687B"/>
    <w:rsid w:val="00AB7B95"/>
    <w:rsid w:val="00B237C7"/>
    <w:rsid w:val="00B71D23"/>
    <w:rsid w:val="00B82C1A"/>
    <w:rsid w:val="00B9351E"/>
    <w:rsid w:val="00BD01E7"/>
    <w:rsid w:val="00C27D0B"/>
    <w:rsid w:val="00C36F5B"/>
    <w:rsid w:val="00C6392F"/>
    <w:rsid w:val="00D262C1"/>
    <w:rsid w:val="00D26F89"/>
    <w:rsid w:val="00D72024"/>
    <w:rsid w:val="00E161C5"/>
    <w:rsid w:val="00E6715D"/>
    <w:rsid w:val="00ED44DA"/>
    <w:rsid w:val="00F34CF6"/>
    <w:rsid w:val="00F56658"/>
    <w:rsid w:val="00F743E1"/>
    <w:rsid w:val="00FE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DC6F80D"/>
  <w15:chartTrackingRefBased/>
  <w15:docId w15:val="{4FCE8AD4-E2A4-4D0C-B636-609B17EC5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de-CH" w:eastAsia="en-US" w:bidi="ar-SA"/>
      </w:rPr>
    </w:rPrDefault>
    <w:pPrDefault>
      <w:pPr>
        <w:spacing w:line="23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82C1A"/>
  </w:style>
  <w:style w:type="paragraph" w:styleId="berschrift1">
    <w:name w:val="heading 1"/>
    <w:basedOn w:val="Standard"/>
    <w:next w:val="Standard"/>
    <w:link w:val="berschrift1Zchn"/>
    <w:uiPriority w:val="9"/>
    <w:qFormat/>
    <w:rsid w:val="00024C94"/>
    <w:pPr>
      <w:keepNext/>
      <w:keepLines/>
      <w:numPr>
        <w:numId w:val="4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24C94"/>
    <w:pPr>
      <w:keepNext/>
      <w:keepLines/>
      <w:numPr>
        <w:ilvl w:val="1"/>
        <w:numId w:val="4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24C94"/>
    <w:pPr>
      <w:keepNext/>
      <w:keepLines/>
      <w:numPr>
        <w:ilvl w:val="2"/>
        <w:numId w:val="4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4C94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24C94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24C94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24C94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24C94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24C94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71D23"/>
    <w:tblPr>
      <w:tblCellMar>
        <w:left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36F5B"/>
  </w:style>
  <w:style w:type="paragraph" w:styleId="Fuzeile">
    <w:name w:val="footer"/>
    <w:basedOn w:val="Standard"/>
    <w:link w:val="Fu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6F5B"/>
  </w:style>
  <w:style w:type="paragraph" w:styleId="Aufzhlungszeichen">
    <w:name w:val="List Bullet"/>
    <w:basedOn w:val="Standard"/>
    <w:uiPriority w:val="99"/>
    <w:unhideWhenUsed/>
    <w:qFormat/>
    <w:rsid w:val="004444CE"/>
    <w:pPr>
      <w:numPr>
        <w:numId w:val="5"/>
      </w:numPr>
    </w:pPr>
  </w:style>
  <w:style w:type="numbering" w:customStyle="1" w:styleId="AufzhlungListe">
    <w:name w:val="Aufzählung Liste"/>
    <w:uiPriority w:val="99"/>
    <w:rsid w:val="007A0CB7"/>
    <w:pPr>
      <w:numPr>
        <w:numId w:val="2"/>
      </w:numPr>
    </w:pPr>
  </w:style>
  <w:style w:type="numbering" w:customStyle="1" w:styleId="berschriftenListe">
    <w:name w:val="Überschriften Liste"/>
    <w:uiPriority w:val="99"/>
    <w:rsid w:val="00024C94"/>
    <w:pPr>
      <w:numPr>
        <w:numId w:val="4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24C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24C9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24C9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24C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24C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5F665C"/>
    <w:rPr>
      <w:color w:val="666666"/>
    </w:rPr>
  </w:style>
  <w:style w:type="paragraph" w:styleId="StandardWeb">
    <w:name w:val="Normal (Web)"/>
    <w:basedOn w:val="Standard"/>
    <w:uiPriority w:val="99"/>
    <w:semiHidden/>
    <w:unhideWhenUsed/>
    <w:rsid w:val="005C6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customStyle="1" w:styleId="production-info-stage">
    <w:name w:val="production-info-stage"/>
    <w:basedOn w:val="Absatz-Standardschriftart"/>
    <w:rsid w:val="005C62C7"/>
  </w:style>
  <w:style w:type="character" w:styleId="Hyperlink">
    <w:name w:val="Hyperlink"/>
    <w:basedOn w:val="Absatz-Standardschriftart"/>
    <w:uiPriority w:val="99"/>
    <w:semiHidden/>
    <w:unhideWhenUsed/>
    <w:rsid w:val="005C62C7"/>
    <w:rPr>
      <w:color w:val="0000FF"/>
      <w:u w:val="single"/>
    </w:rPr>
  </w:style>
  <w:style w:type="paragraph" w:styleId="Listenabsatz">
    <w:name w:val="List Paragraph"/>
    <w:basedOn w:val="Standard"/>
    <w:uiPriority w:val="34"/>
    <w:rsid w:val="00371F4B"/>
    <w:pPr>
      <w:ind w:left="720"/>
      <w:contextualSpacing/>
    </w:pPr>
  </w:style>
  <w:style w:type="paragraph" w:styleId="berarbeitung">
    <w:name w:val="Revision"/>
    <w:hidden/>
    <w:uiPriority w:val="99"/>
    <w:semiHidden/>
    <w:rsid w:val="003B377F"/>
    <w:pPr>
      <w:spacing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7B9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7B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6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05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3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28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3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8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37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1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04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91424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200936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30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711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73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572542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624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116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7861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43655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470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4146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4303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18692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247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53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68259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527526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042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4203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2047874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60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639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5305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152897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10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871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8453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4005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080448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964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8412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23727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915238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879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5798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9940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504131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34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2855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1317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678194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1525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1246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0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16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11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9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93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1263958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16778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19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05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38512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505781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810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816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5955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942953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023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739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7115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946355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774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127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86022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862821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796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138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9956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29028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413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0560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570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856890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88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623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7847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3299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875147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509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454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1393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763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959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657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631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468013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821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620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765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950161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204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25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1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68746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163351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6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7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3134655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190764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88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12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0610048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188416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32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10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6268414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10307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75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88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4802504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105574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87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20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9019072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116536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1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54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4659162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112119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0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12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1643641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68375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05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89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0297125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200542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44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22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824731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3952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53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93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9075700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9787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54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09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9676051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48601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45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9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8218173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154810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46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0017718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163637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88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901315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15083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39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6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4639312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97819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89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19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1611050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16915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31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78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1306883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57358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73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0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4432673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9971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70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6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95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  <w:divsChild>
            <w:div w:id="500514059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41093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720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02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0820724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95050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228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65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661412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67970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17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708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7329365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91712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6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31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7236434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204435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02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8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619469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42835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30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25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661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  <w:divsChild>
            <w:div w:id="135765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4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4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68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0623812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91735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9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67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5428239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80966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55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22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8457902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21393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14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58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4011497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29999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89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53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42284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69707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40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36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5550274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67708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74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290911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200894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91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85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0880164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44600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544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81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71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77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71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67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91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46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21196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694453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699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472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09192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540388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031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644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5258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6569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7321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954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0731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458374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198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800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0212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360015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885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268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6447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2002849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897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079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147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178730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588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212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630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880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539779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10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6167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50296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980227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666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0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3658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748528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6573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22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247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670251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15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100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5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5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25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13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6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4" w:space="0" w:color="000000"/>
                        <w:right w:val="none" w:sz="0" w:space="0" w:color="auto"/>
                      </w:divBdr>
                      <w:divsChild>
                        <w:div w:id="1762875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78138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330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402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3472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631979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178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9949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8928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78175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759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199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6875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85735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001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796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0918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414591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425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08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5583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857162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357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04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2270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4" w:space="0" w:color="000000"/>
                        <w:right w:val="none" w:sz="0" w:space="0" w:color="auto"/>
                      </w:divBdr>
                      <w:divsChild>
                        <w:div w:id="109582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13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000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5402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711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629477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758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752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848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766314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161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8359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0852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050805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956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3855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401102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120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1260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6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hauspielhaus.ch/de/personen/34793/pnar-karabulut?origin=34866" TargetMode="External"/><Relationship Id="rId13" Type="http://schemas.openxmlformats.org/officeDocument/2006/relationships/hyperlink" Target="https://www.schauspielhaus.ch/de/personen/34873/hannah-schuenemann?origin=34866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chauspielhaus.ch/de/personen/2589/michel-guentert?origin=34866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chauspielhaus.ch/de/personen/34797/daniel-murena?origin=3486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chauspielhaus.ch/de/personen/27397/lioba-bangert?origin=34866" TargetMode="External"/><Relationship Id="rId10" Type="http://schemas.openxmlformats.org/officeDocument/2006/relationships/hyperlink" Target="https://www.schauspielhaus.ch/de/personen/11556/sara-valentina-giancane?origin=34866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schauspielhaus.ch/de/personen/9556/michela-flueck?origin=34866" TargetMode="External"/><Relationship Id="rId14" Type="http://schemas.openxmlformats.org/officeDocument/2006/relationships/hyperlink" Target="https://www.schauspielhaus.ch/de/personen/26194/linda-huegel?origin=34866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Marketing_Kommunikation\06%20-%20Vorlagen\25_26\schauspielhaus_brief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6E897-952F-4867-9266-83F6E9463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schauspielhaus_brief.dotm</Template>
  <TotalTime>0</TotalTime>
  <Pages>2</Pages>
  <Words>278</Words>
  <Characters>1757</Characters>
  <Application>Microsoft Office Word</Application>
  <DocSecurity>4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Fenercioglu Kaye</dc:creator>
  <cp:keywords/>
  <dc:description/>
  <cp:lastModifiedBy>Fenercioglu Kaye</cp:lastModifiedBy>
  <cp:revision>2</cp:revision>
  <cp:lastPrinted>2024-06-24T13:01:00Z</cp:lastPrinted>
  <dcterms:created xsi:type="dcterms:W3CDTF">2025-11-28T16:52:00Z</dcterms:created>
  <dcterms:modified xsi:type="dcterms:W3CDTF">2025-11-28T16:52:00Z</dcterms:modified>
</cp:coreProperties>
</file>